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245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人工智能与信息技术学院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宋懿花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24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数据结构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(400058—002)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B2-301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智能24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程序设计基础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(088000—001)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智能251;智能252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数据结构课程设计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(080359—002)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智能24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数据结构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(400058—002)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B2-301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智能24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程序设计基础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(088000—001)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智能251;智能252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程序设计基础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(088000—001)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智能251;智能252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数据结构课程设计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(080359—002)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智能24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程序设计基础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(088000—001)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智能251;智能252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数据结构课程设计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(080359—002)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智能24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Python数据科学与医学实践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(089169—001)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数据结构课程设计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(080359—002)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智能24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Python数据科学与医学实践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(089169—002)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Python数据科学与医学实践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(089169—001)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数据结构课程设计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(080359—002)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智能24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Python数据科学与医学实践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(089169—002)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